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C14" w:rsidRDefault="00771C14" w:rsidP="00C123B1">
      <w:pPr>
        <w:rPr>
          <w:rFonts w:ascii="Cambria" w:hAnsi="Cambria" w:cs="Cambria"/>
          <w:lang w:eastAsia="pl-PL"/>
        </w:rPr>
      </w:pPr>
    </w:p>
    <w:p w:rsidR="00771C14" w:rsidRPr="00793A5B" w:rsidRDefault="00771C14" w:rsidP="00CC7C6F">
      <w:pPr>
        <w:jc w:val="center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793A5B">
        <w:rPr>
          <w:rFonts w:ascii="Cambria" w:eastAsia="Times New Roman" w:hAnsi="Cambria" w:cs="Cambria"/>
          <w:b/>
          <w:bCs/>
          <w:color w:val="215868"/>
          <w:kern w:val="28"/>
          <w:sz w:val="32"/>
          <w:szCs w:val="32"/>
          <w:lang w:eastAsia="pl-PL"/>
        </w:rPr>
        <w:t>Etapy rozwiązywania zadań tekstowych za pomocą równań</w:t>
      </w:r>
      <w:r w:rsidRPr="00793A5B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771C14" w:rsidRDefault="00771C14" w:rsidP="00CC7C6F">
      <w:pPr>
        <w:jc w:val="center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</w:p>
    <w:p w:rsidR="00771C14" w:rsidRDefault="00771C14" w:rsidP="00CC7C6F">
      <w:pPr>
        <w:numPr>
          <w:ilvl w:val="0"/>
          <w:numId w:val="28"/>
        </w:num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CC7C6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Analiza zadania to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:</w:t>
      </w:r>
    </w:p>
    <w:p w:rsidR="00771C14" w:rsidRPr="00793A5B" w:rsidRDefault="00771C14" w:rsidP="00CC7C6F">
      <w:pPr>
        <w:numPr>
          <w:ilvl w:val="0"/>
          <w:numId w:val="33"/>
        </w:numPr>
        <w:tabs>
          <w:tab w:val="clear" w:pos="1080"/>
          <w:tab w:val="num" w:pos="1210"/>
        </w:tabs>
        <w:spacing w:line="360" w:lineRule="auto"/>
        <w:ind w:left="1210" w:hanging="440"/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</w:pPr>
      <w:r w:rsidRPr="00793A5B"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  <w:t>uważne przeczytanie tekstu</w:t>
      </w:r>
    </w:p>
    <w:p w:rsidR="00771C14" w:rsidRPr="00793A5B" w:rsidRDefault="00771C14" w:rsidP="00CC7C6F">
      <w:pPr>
        <w:numPr>
          <w:ilvl w:val="0"/>
          <w:numId w:val="33"/>
        </w:numPr>
        <w:tabs>
          <w:tab w:val="clear" w:pos="1080"/>
          <w:tab w:val="num" w:pos="1210"/>
        </w:tabs>
        <w:spacing w:line="360" w:lineRule="auto"/>
        <w:ind w:left="1210" w:hanging="440"/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</w:pPr>
      <w:bookmarkStart w:id="0" w:name="_GoBack"/>
      <w:r w:rsidRPr="00793A5B"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  <w:t xml:space="preserve">ustalenie niewiadomej </w:t>
      </w:r>
    </w:p>
    <w:bookmarkEnd w:id="0"/>
    <w:p w:rsidR="00771C14" w:rsidRPr="00793A5B" w:rsidRDefault="00771C14" w:rsidP="00CC7C6F">
      <w:pPr>
        <w:numPr>
          <w:ilvl w:val="0"/>
          <w:numId w:val="33"/>
        </w:numPr>
        <w:tabs>
          <w:tab w:val="clear" w:pos="1080"/>
          <w:tab w:val="num" w:pos="1210"/>
        </w:tabs>
        <w:spacing w:line="360" w:lineRule="auto"/>
        <w:ind w:left="1210" w:hanging="440"/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</w:pPr>
      <w:r w:rsidRPr="00793A5B"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  <w:t>oznaczenie niewiadomej</w:t>
      </w:r>
    </w:p>
    <w:p w:rsidR="00771C14" w:rsidRPr="00793A5B" w:rsidRDefault="00771C14" w:rsidP="00CC7C6F">
      <w:pPr>
        <w:numPr>
          <w:ilvl w:val="0"/>
          <w:numId w:val="33"/>
        </w:numPr>
        <w:tabs>
          <w:tab w:val="clear" w:pos="1080"/>
          <w:tab w:val="num" w:pos="1210"/>
        </w:tabs>
        <w:spacing w:line="360" w:lineRule="auto"/>
        <w:ind w:left="1210" w:hanging="440"/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</w:pPr>
      <w:r w:rsidRPr="00793A5B"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  <w:t>analiza danych oraz związków miedzy danymi a niewiadomą.</w:t>
      </w:r>
    </w:p>
    <w:p w:rsidR="00771C14" w:rsidRPr="00CC7C6F" w:rsidRDefault="00771C14" w:rsidP="00CC7C6F">
      <w:pPr>
        <w:numPr>
          <w:ilvl w:val="0"/>
          <w:numId w:val="28"/>
        </w:num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CC7C6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Ułożenie równania pierwszego stopnia z jedną niewiadomą.</w:t>
      </w:r>
    </w:p>
    <w:p w:rsidR="00771C14" w:rsidRPr="00793A5B" w:rsidRDefault="00771C14" w:rsidP="00CC7C6F">
      <w:pPr>
        <w:numPr>
          <w:ilvl w:val="0"/>
          <w:numId w:val="34"/>
        </w:numPr>
        <w:tabs>
          <w:tab w:val="clear" w:pos="1080"/>
          <w:tab w:val="num" w:pos="1210"/>
        </w:tabs>
        <w:spacing w:line="360" w:lineRule="auto"/>
        <w:ind w:left="1210" w:hanging="440"/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</w:pPr>
      <w:r w:rsidRPr="00793A5B"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  <w:t>zapisanie dwóch różnych wyrażeń przedstawiających t</w:t>
      </w:r>
      <w:r w:rsidR="00D46F80"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  <w:t>ę</w:t>
      </w:r>
      <w:r w:rsidRPr="00793A5B"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  <w:t xml:space="preserve"> samą wielkość</w:t>
      </w:r>
    </w:p>
    <w:p w:rsidR="00771C14" w:rsidRPr="00793A5B" w:rsidRDefault="00771C14" w:rsidP="00CC7C6F">
      <w:pPr>
        <w:numPr>
          <w:ilvl w:val="0"/>
          <w:numId w:val="34"/>
        </w:numPr>
        <w:tabs>
          <w:tab w:val="clear" w:pos="1080"/>
          <w:tab w:val="num" w:pos="1210"/>
        </w:tabs>
        <w:spacing w:line="360" w:lineRule="auto"/>
        <w:ind w:left="1210" w:hanging="440"/>
        <w:rPr>
          <w:rFonts w:ascii="Cambria" w:eastAsia="Times New Roman" w:hAnsi="Cambria"/>
          <w:noProof/>
          <w:color w:val="FF6600"/>
          <w:kern w:val="28"/>
          <w:sz w:val="32"/>
          <w:szCs w:val="32"/>
          <w:lang w:eastAsia="pl-PL"/>
        </w:rPr>
      </w:pPr>
      <w:r w:rsidRPr="00793A5B">
        <w:rPr>
          <w:rFonts w:ascii="Cambria" w:eastAsia="Times New Roman" w:hAnsi="Cambria" w:cs="Cambria"/>
          <w:noProof/>
          <w:color w:val="FF6600"/>
          <w:kern w:val="28"/>
          <w:sz w:val="32"/>
          <w:szCs w:val="32"/>
          <w:lang w:eastAsia="pl-PL"/>
        </w:rPr>
        <w:t xml:space="preserve">połączenie odpowiednich wyrażeń znakiem </w:t>
      </w:r>
      <w:r w:rsidRPr="00793A5B">
        <w:rPr>
          <w:rFonts w:ascii="Cambria" w:eastAsia="Times New Roman" w:hAnsi="Cambria" w:cs="Cambria"/>
          <w:b/>
          <w:bCs/>
          <w:noProof/>
          <w:color w:val="FF6600"/>
          <w:kern w:val="28"/>
          <w:sz w:val="32"/>
          <w:szCs w:val="32"/>
          <w:lang w:eastAsia="pl-PL"/>
        </w:rPr>
        <w:t>=</w:t>
      </w:r>
    </w:p>
    <w:p w:rsidR="00771C14" w:rsidRPr="00CC7C6F" w:rsidRDefault="00771C14" w:rsidP="00CC7C6F">
      <w:pPr>
        <w:numPr>
          <w:ilvl w:val="0"/>
          <w:numId w:val="28"/>
        </w:num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CC7C6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Rozwiązanie równania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771C14" w:rsidRPr="00CC7C6F" w:rsidRDefault="00771C14" w:rsidP="00CC7C6F">
      <w:pPr>
        <w:numPr>
          <w:ilvl w:val="0"/>
          <w:numId w:val="28"/>
        </w:numPr>
        <w:spacing w:line="360" w:lineRule="auto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 w:rsidRPr="00CC7C6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Sprawdzenie czy liczba spełniająca równanie spełnia równocześnie warunki zadania.</w:t>
      </w:r>
    </w:p>
    <w:p w:rsidR="00771C14" w:rsidRPr="00CC7C6F" w:rsidRDefault="00771C14" w:rsidP="00CC7C6F">
      <w:pPr>
        <w:numPr>
          <w:ilvl w:val="0"/>
          <w:numId w:val="28"/>
        </w:numPr>
        <w:spacing w:line="360" w:lineRule="auto"/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</w:pPr>
      <w:r w:rsidRPr="00CC7C6F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Sformułowanie odpowiedzi.</w:t>
      </w:r>
    </w:p>
    <w:p w:rsidR="00771C14" w:rsidRPr="008A173B" w:rsidRDefault="00336A16" w:rsidP="008A173B">
      <w:pPr>
        <w:spacing w:line="480" w:lineRule="auto"/>
        <w:jc w:val="center"/>
        <w:rPr>
          <w:position w:val="-10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24.5pt;margin-top:65.05pt;width:2in;height:123pt;z-index:-1">
            <v:imagedata r:id="rId8" o:title=""/>
          </v:shape>
        </w:pict>
      </w:r>
      <w:bookmarkStart w:id="1" w:name="_PictureBullets"/>
      <w:r>
        <w:rPr>
          <w:vanish/>
          <w:sz w:val="20"/>
          <w:szCs w:val="20"/>
        </w:rPr>
        <w:pict>
          <v:shape id="_x0000_i1025" type="#_x0000_t75" style="width:9.75pt;height:9.75pt" o:bullet="t">
            <v:imagedata r:id="rId9" o:title=""/>
          </v:shape>
        </w:pict>
      </w:r>
      <w:bookmarkEnd w:id="1"/>
    </w:p>
    <w:sectPr w:rsidR="00771C14" w:rsidRPr="008A173B" w:rsidSect="001400E4">
      <w:headerReference w:type="default" r:id="rId10"/>
      <w:pgSz w:w="11907" w:h="16839" w:code="9"/>
      <w:pgMar w:top="993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A16" w:rsidRDefault="00336A16">
      <w:pPr>
        <w:spacing w:after="0" w:line="240" w:lineRule="auto"/>
      </w:pPr>
      <w:r>
        <w:separator/>
      </w:r>
    </w:p>
  </w:endnote>
  <w:endnote w:type="continuationSeparator" w:id="0">
    <w:p w:rsidR="00336A16" w:rsidRDefault="00336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A16" w:rsidRDefault="00336A16">
      <w:pPr>
        <w:spacing w:after="0" w:line="240" w:lineRule="auto"/>
      </w:pPr>
      <w:r>
        <w:separator/>
      </w:r>
    </w:p>
  </w:footnote>
  <w:footnote w:type="continuationSeparator" w:id="0">
    <w:p w:rsidR="00336A16" w:rsidRDefault="00336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C14" w:rsidRDefault="00336A16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548.45pt;margin-top:103.65pt;width:32.25pt;height:594pt;z-index:2;visibility:visible;mso-position-horizontal-relative:page;mso-position-vertical-relative:page" filled="f" fillcolor="#666" stroked="f" strokeweight=".5pt">
          <v:path arrowok="t"/>
          <v:textbox style="layout-flow:vertical;mso-layout-flow-alt:bottom-to-top">
            <w:txbxContent>
              <w:p w:rsidR="00771C14" w:rsidRPr="002C4363" w:rsidRDefault="00771C14">
                <w:pPr>
                  <w:jc w:val="center"/>
                  <w:rPr>
                    <w:color w:val="FFFFFF"/>
                  </w:rPr>
                </w:pPr>
                <w:r w:rsidRPr="00CC7C6F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Rozwiązywanie zadań tekstowych z zastosowaniem równań</w:t>
                </w:r>
                <w:r w:rsidRPr="00FA0416"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.</w:t>
                </w:r>
                <w:r w:rsidRPr="00FA0416">
                  <w:rPr>
                    <w:color w:val="FFFFFF"/>
                  </w:rPr>
                  <w:t xml:space="preserve"> </w:t>
                </w:r>
                <w:r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771C14" w:rsidRPr="002C4363" w:rsidRDefault="00771C14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541.75pt;margin-top:0;width:53.6pt;height:841.95pt;z-index:-2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>
            <w:txbxContent>
              <w:p w:rsidR="00771C14" w:rsidRDefault="00771C14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354521D"/>
    <w:multiLevelType w:val="hybridMultilevel"/>
    <w:tmpl w:val="E168D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5D1A27"/>
    <w:multiLevelType w:val="hybridMultilevel"/>
    <w:tmpl w:val="B3266B86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D97532"/>
    <w:multiLevelType w:val="hybridMultilevel"/>
    <w:tmpl w:val="89B096BA"/>
    <w:lvl w:ilvl="0" w:tplc="0606587A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FF660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FFC385B"/>
    <w:multiLevelType w:val="hybridMultilevel"/>
    <w:tmpl w:val="8966A3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F30D3"/>
    <w:multiLevelType w:val="hybridMultilevel"/>
    <w:tmpl w:val="4B520014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A9972AD"/>
    <w:multiLevelType w:val="hybridMultilevel"/>
    <w:tmpl w:val="A440BE3E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0D659C5"/>
    <w:multiLevelType w:val="multilevel"/>
    <w:tmpl w:val="03E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E16C07"/>
    <w:multiLevelType w:val="multilevel"/>
    <w:tmpl w:val="D93A3210"/>
    <w:lvl w:ilvl="0">
      <w:start w:val="1"/>
      <w:numFmt w:val="bullet"/>
      <w:lvlText w:val=""/>
      <w:lvlJc w:val="left"/>
      <w:pPr>
        <w:tabs>
          <w:tab w:val="num" w:pos="814"/>
        </w:tabs>
        <w:ind w:left="108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2505D59"/>
    <w:multiLevelType w:val="hybridMultilevel"/>
    <w:tmpl w:val="D93A3210"/>
    <w:lvl w:ilvl="0" w:tplc="952ADE9E">
      <w:start w:val="1"/>
      <w:numFmt w:val="bullet"/>
      <w:lvlText w:val=""/>
      <w:lvlJc w:val="left"/>
      <w:pPr>
        <w:tabs>
          <w:tab w:val="num" w:pos="814"/>
        </w:tabs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65454641"/>
    <w:multiLevelType w:val="hybridMultilevel"/>
    <w:tmpl w:val="E8E8C6B2"/>
    <w:lvl w:ilvl="0" w:tplc="0606587A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bCs/>
        <w:i w:val="0"/>
        <w:iCs w:val="0"/>
        <w:color w:val="FF66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1">
    <w:nsid w:val="76D34B59"/>
    <w:multiLevelType w:val="multilevel"/>
    <w:tmpl w:val="6D385E46"/>
    <w:lvl w:ilvl="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FF660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135037"/>
    <w:multiLevelType w:val="hybridMultilevel"/>
    <w:tmpl w:val="33B651B2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FF6600"/>
        <w:sz w:val="32"/>
        <w:szCs w:val="32"/>
      </w:rPr>
    </w:lvl>
    <w:lvl w:ilvl="1" w:tplc="01CC5D1A">
      <w:start w:val="1"/>
      <w:numFmt w:val="bullet"/>
      <w:lvlText w:val=""/>
      <w:lvlJc w:val="left"/>
      <w:pPr>
        <w:tabs>
          <w:tab w:val="num" w:pos="1174"/>
        </w:tabs>
        <w:ind w:left="1440" w:hanging="360"/>
      </w:pPr>
      <w:rPr>
        <w:rFonts w:ascii="Symbol" w:hAnsi="Symbol" w:cs="Symbol" w:hint="default"/>
        <w:b/>
        <w:bCs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20"/>
  </w:num>
  <w:num w:numId="18">
    <w:abstractNumId w:val="17"/>
  </w:num>
  <w:num w:numId="19">
    <w:abstractNumId w:val="13"/>
  </w:num>
  <w:num w:numId="20">
    <w:abstractNumId w:val="23"/>
  </w:num>
  <w:num w:numId="21">
    <w:abstractNumId w:val="14"/>
  </w:num>
  <w:num w:numId="22">
    <w:abstractNumId w:val="5"/>
  </w:num>
  <w:num w:numId="23">
    <w:abstractNumId w:val="7"/>
  </w:num>
  <w:num w:numId="24">
    <w:abstractNumId w:val="6"/>
  </w:num>
  <w:num w:numId="25">
    <w:abstractNumId w:val="10"/>
  </w:num>
  <w:num w:numId="26">
    <w:abstractNumId w:val="8"/>
  </w:num>
  <w:num w:numId="27">
    <w:abstractNumId w:val="15"/>
  </w:num>
  <w:num w:numId="28">
    <w:abstractNumId w:val="12"/>
  </w:num>
  <w:num w:numId="29">
    <w:abstractNumId w:val="21"/>
  </w:num>
  <w:num w:numId="30">
    <w:abstractNumId w:val="22"/>
  </w:num>
  <w:num w:numId="31">
    <w:abstractNumId w:val="18"/>
  </w:num>
  <w:num w:numId="32">
    <w:abstractNumId w:val="16"/>
  </w:num>
  <w:num w:numId="33">
    <w:abstractNumId w:val="9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85"/>
    <w:rsid w:val="000335B4"/>
    <w:rsid w:val="00034A5D"/>
    <w:rsid w:val="00057357"/>
    <w:rsid w:val="00060DF6"/>
    <w:rsid w:val="00061311"/>
    <w:rsid w:val="00065FE4"/>
    <w:rsid w:val="00071C70"/>
    <w:rsid w:val="00076A0C"/>
    <w:rsid w:val="000971A1"/>
    <w:rsid w:val="000A0867"/>
    <w:rsid w:val="000A2600"/>
    <w:rsid w:val="000B0AC9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A2247"/>
    <w:rsid w:val="001B3C03"/>
    <w:rsid w:val="001F0A36"/>
    <w:rsid w:val="001F5700"/>
    <w:rsid w:val="00200894"/>
    <w:rsid w:val="002011E6"/>
    <w:rsid w:val="002152B5"/>
    <w:rsid w:val="00216359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57F1"/>
    <w:rsid w:val="002B424A"/>
    <w:rsid w:val="002B65A3"/>
    <w:rsid w:val="002C2BC9"/>
    <w:rsid w:val="002C4363"/>
    <w:rsid w:val="002E7CAF"/>
    <w:rsid w:val="002F4745"/>
    <w:rsid w:val="003012F8"/>
    <w:rsid w:val="00313C00"/>
    <w:rsid w:val="00313C77"/>
    <w:rsid w:val="003164B5"/>
    <w:rsid w:val="00322D94"/>
    <w:rsid w:val="003245E6"/>
    <w:rsid w:val="00335D2A"/>
    <w:rsid w:val="003367CA"/>
    <w:rsid w:val="00336A16"/>
    <w:rsid w:val="0034678F"/>
    <w:rsid w:val="00363955"/>
    <w:rsid w:val="0036692F"/>
    <w:rsid w:val="00366C37"/>
    <w:rsid w:val="0036777D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50D3"/>
    <w:rsid w:val="003E79E5"/>
    <w:rsid w:val="003F6AB7"/>
    <w:rsid w:val="0043523E"/>
    <w:rsid w:val="00440514"/>
    <w:rsid w:val="00445235"/>
    <w:rsid w:val="00456B46"/>
    <w:rsid w:val="00483427"/>
    <w:rsid w:val="0048674D"/>
    <w:rsid w:val="00487F14"/>
    <w:rsid w:val="00494865"/>
    <w:rsid w:val="00495CF1"/>
    <w:rsid w:val="004C5379"/>
    <w:rsid w:val="004D3BBC"/>
    <w:rsid w:val="004E612C"/>
    <w:rsid w:val="00524E3C"/>
    <w:rsid w:val="00525657"/>
    <w:rsid w:val="00526002"/>
    <w:rsid w:val="00533D49"/>
    <w:rsid w:val="00541E77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2F5"/>
    <w:rsid w:val="005E1805"/>
    <w:rsid w:val="005E31C7"/>
    <w:rsid w:val="005E5D03"/>
    <w:rsid w:val="00602A02"/>
    <w:rsid w:val="006055F4"/>
    <w:rsid w:val="00621A99"/>
    <w:rsid w:val="00635B8C"/>
    <w:rsid w:val="006369DA"/>
    <w:rsid w:val="00637734"/>
    <w:rsid w:val="00652825"/>
    <w:rsid w:val="00656333"/>
    <w:rsid w:val="0066326B"/>
    <w:rsid w:val="006646CA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019AE"/>
    <w:rsid w:val="00710464"/>
    <w:rsid w:val="007137D8"/>
    <w:rsid w:val="0072290E"/>
    <w:rsid w:val="00723E7A"/>
    <w:rsid w:val="007404D3"/>
    <w:rsid w:val="007406D8"/>
    <w:rsid w:val="00744622"/>
    <w:rsid w:val="007646BC"/>
    <w:rsid w:val="00771C14"/>
    <w:rsid w:val="00784236"/>
    <w:rsid w:val="00786B2F"/>
    <w:rsid w:val="00793A5B"/>
    <w:rsid w:val="007A1EF6"/>
    <w:rsid w:val="007A3C57"/>
    <w:rsid w:val="007A5143"/>
    <w:rsid w:val="007B4978"/>
    <w:rsid w:val="007D0166"/>
    <w:rsid w:val="007F6E27"/>
    <w:rsid w:val="007F7E19"/>
    <w:rsid w:val="00815B14"/>
    <w:rsid w:val="00822FD0"/>
    <w:rsid w:val="00843353"/>
    <w:rsid w:val="00850ED2"/>
    <w:rsid w:val="00863F70"/>
    <w:rsid w:val="008647E8"/>
    <w:rsid w:val="0086594A"/>
    <w:rsid w:val="0087262D"/>
    <w:rsid w:val="00875826"/>
    <w:rsid w:val="00886633"/>
    <w:rsid w:val="008A173B"/>
    <w:rsid w:val="008A2553"/>
    <w:rsid w:val="008A7D0B"/>
    <w:rsid w:val="008C3BDB"/>
    <w:rsid w:val="008D3515"/>
    <w:rsid w:val="008E0E29"/>
    <w:rsid w:val="008E3144"/>
    <w:rsid w:val="008F2AF5"/>
    <w:rsid w:val="008F7EA5"/>
    <w:rsid w:val="0090720A"/>
    <w:rsid w:val="00911D3A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608D"/>
    <w:rsid w:val="009F6862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27A6C"/>
    <w:rsid w:val="00B528D2"/>
    <w:rsid w:val="00B55938"/>
    <w:rsid w:val="00B67C58"/>
    <w:rsid w:val="00B71DFC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25310"/>
    <w:rsid w:val="00C34D7F"/>
    <w:rsid w:val="00C4260D"/>
    <w:rsid w:val="00C56F1F"/>
    <w:rsid w:val="00C73231"/>
    <w:rsid w:val="00C73DB8"/>
    <w:rsid w:val="00C75285"/>
    <w:rsid w:val="00C86A10"/>
    <w:rsid w:val="00CA60E8"/>
    <w:rsid w:val="00CB6A6A"/>
    <w:rsid w:val="00CC4027"/>
    <w:rsid w:val="00CC7C6F"/>
    <w:rsid w:val="00CD4929"/>
    <w:rsid w:val="00CD6123"/>
    <w:rsid w:val="00CE577E"/>
    <w:rsid w:val="00D00048"/>
    <w:rsid w:val="00D055A4"/>
    <w:rsid w:val="00D21E13"/>
    <w:rsid w:val="00D237C0"/>
    <w:rsid w:val="00D24FA6"/>
    <w:rsid w:val="00D31626"/>
    <w:rsid w:val="00D32477"/>
    <w:rsid w:val="00D3383F"/>
    <w:rsid w:val="00D36EC9"/>
    <w:rsid w:val="00D464CB"/>
    <w:rsid w:val="00D469F5"/>
    <w:rsid w:val="00D46F80"/>
    <w:rsid w:val="00D61106"/>
    <w:rsid w:val="00D623FB"/>
    <w:rsid w:val="00D62D67"/>
    <w:rsid w:val="00D6553D"/>
    <w:rsid w:val="00D75403"/>
    <w:rsid w:val="00D7577B"/>
    <w:rsid w:val="00D90B1D"/>
    <w:rsid w:val="00DA1DCA"/>
    <w:rsid w:val="00DB718D"/>
    <w:rsid w:val="00DC28F1"/>
    <w:rsid w:val="00DE4947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504F5"/>
    <w:rsid w:val="00E6075E"/>
    <w:rsid w:val="00E81087"/>
    <w:rsid w:val="00EC015C"/>
    <w:rsid w:val="00EC4C37"/>
    <w:rsid w:val="00EC6BF1"/>
    <w:rsid w:val="00ED65FA"/>
    <w:rsid w:val="00EE2065"/>
    <w:rsid w:val="00EE2B0C"/>
    <w:rsid w:val="00EF6334"/>
    <w:rsid w:val="00F13A03"/>
    <w:rsid w:val="00F42F1F"/>
    <w:rsid w:val="00F45D0A"/>
    <w:rsid w:val="00F53D26"/>
    <w:rsid w:val="00F541B2"/>
    <w:rsid w:val="00F6262A"/>
    <w:rsid w:val="00F62F5F"/>
    <w:rsid w:val="00F65C84"/>
    <w:rsid w:val="00F93220"/>
    <w:rsid w:val="00FA0416"/>
    <w:rsid w:val="00FA3D50"/>
    <w:rsid w:val="00FC3E79"/>
    <w:rsid w:val="00FC485E"/>
    <w:rsid w:val="00FE0AA4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79E5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79E5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E79E5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79E5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E79E5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79E5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E79E5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E79E5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E79E5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E79E5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3E79E5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3E79E5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3E79E5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3E79E5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3E79E5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3E79E5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3E79E5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3E79E5"/>
    <w:rPr>
      <w:b/>
      <w:bCs/>
    </w:rPr>
  </w:style>
  <w:style w:type="character" w:styleId="Uwydatnienie">
    <w:name w:val="Emphasis"/>
    <w:uiPriority w:val="99"/>
    <w:qFormat/>
    <w:rsid w:val="003E79E5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3E79E5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3E79E5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3E79E5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3E79E5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3E79E5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3E79E5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3E79E5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3E79E5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3E79E5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3E79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3E79E5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E79E5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3E79E5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79E5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E79E5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E79E5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3E79E5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3E79E5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3E79E5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3E79E5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3E79E5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3E79E5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3E79E5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3E79E5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3E79E5"/>
    <w:rPr>
      <w:color w:val="000000"/>
      <w:u w:val="single"/>
    </w:rPr>
  </w:style>
  <w:style w:type="character" w:styleId="Tytuksiki">
    <w:name w:val="Book Title"/>
    <w:uiPriority w:val="99"/>
    <w:qFormat/>
    <w:rsid w:val="003E79E5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3E79E5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3E79E5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3E79E5"/>
    <w:rPr>
      <w:i/>
      <w:iCs/>
      <w:color w:val="000000"/>
    </w:rPr>
  </w:style>
  <w:style w:type="character" w:styleId="Odwoaniedelikatne">
    <w:name w:val="Subtle Reference"/>
    <w:uiPriority w:val="99"/>
    <w:qFormat/>
    <w:rsid w:val="003E79E5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3E79E5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3E79E5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3E79E5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3E79E5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3E79E5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3E79E5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3E79E5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3E79E5"/>
    <w:rPr>
      <w:color w:val="000000"/>
      <w:sz w:val="20"/>
      <w:szCs w:val="20"/>
    </w:rPr>
  </w:style>
  <w:style w:type="character" w:styleId="Tekstzastpczy">
    <w:name w:val="Placeholder Text"/>
    <w:uiPriority w:val="99"/>
    <w:rsid w:val="003E79E5"/>
    <w:rPr>
      <w:color w:val="808080"/>
    </w:rPr>
  </w:style>
  <w:style w:type="paragraph" w:styleId="Podpis">
    <w:name w:val="Signature"/>
    <w:basedOn w:val="Normalny"/>
    <w:link w:val="PodpisZnak"/>
    <w:uiPriority w:val="99"/>
    <w:rsid w:val="003E79E5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3E79E5"/>
    <w:rPr>
      <w:color w:val="000000"/>
      <w:sz w:val="20"/>
      <w:szCs w:val="20"/>
    </w:rPr>
  </w:style>
  <w:style w:type="table" w:customStyle="1" w:styleId="Styl6">
    <w:name w:val="Styl 6"/>
    <w:uiPriority w:val="99"/>
    <w:rsid w:val="003E79E5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3E79E5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3E79E5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3E79E5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E79E5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3E79E5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3E79E5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8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1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Równania. III etap edukacyjny</dc:subject>
  <dc:creator>Ania</dc:creator>
  <cp:keywords>Analiza, równanie, rozwiązanie, etapy rozwiązań</cp:keywords>
  <cp:lastModifiedBy>Ania</cp:lastModifiedBy>
  <cp:revision>7</cp:revision>
  <cp:lastPrinted>2013-08-27T22:15:00Z</cp:lastPrinted>
  <dcterms:created xsi:type="dcterms:W3CDTF">2013-08-22T16:04:00Z</dcterms:created>
  <dcterms:modified xsi:type="dcterms:W3CDTF">2013-08-27T22:15:00Z</dcterms:modified>
</cp:coreProperties>
</file>